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principle concerning how people interact?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usually a good way to organize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2"/>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ECON.MANK.224 - Given a scenario, identify which principle of economic interaction best describes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001.01.2 -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the most accurate statement about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 nation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makes some nations better off and others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Trading for a good can make a nation better off only if the nation cannot produce that good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helps rich nations and hurts poor 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002.01.2 -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that "trade can make everyone better off" applies to interactions and trade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 within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003.01.2 -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that trade can make everyone better off applies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004.01.2 -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trade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increases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trade, one country wins and one country loses.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Bulgaria can benefit, potentially, from trade with any 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allows people to buy a greater variety of goods and services at lower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005.01.2 -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Trade between the United States and Guatemala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benefits both the United States and Guatemala.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losing proposition for the United States because Guatemalan labor is less expensive than U.S.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losing proposition for Guatemala because capital is much more abundant in the U.S. than in Guatemala.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losing proposition for Guatemala because U.S. workers are more productive than Guatemalan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006.01.2 -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England can benefit from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with nations that can produce goods England cannot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with less developed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with nations outside of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any 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007.01.2 -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If Switzerland chooses to engage in trade,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only benefit if it trades with countries that produce goods Switzerland cannot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benefit if it trades with less developed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first attempt to produce the good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benefit by trading with any other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008.01.2 -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United States decides to trade with Yemen, we know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Yemen will benefit, but trade with a less developed country could not benefit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will not benefit Yemen because workers in the United States are more productive.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Yemen and the United States can both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will not benefit either country because their cultural differences are too vast.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009.01.2 -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Dee is an accomplished actress and a homeowner who pays a landscaper to maintain her lawn rather than do it herself. Dee has determined that she can earn more in the hour it would take her to work on her lawn than she must pay her landscaper. This scenario is an example of which principle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usually a good way to organize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can sometimes improve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rise when the government prints too much 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2"/>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ECON.MANK.224 - Given a scenario, identify which principle of economic interaction best describes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010.01.2 -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Annie is an excellent baker and Sam has a plentiful farm. If Sam trades eggs and butter to Annie for some of Annie’s bread and pastries,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Sam is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Annie is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Sam and Annie are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Sam nor Annie are made better off by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011.01.2 -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Dale is a guitar teacher and Terrence is a tile layer. If Dale teaches Terrence’s daughter to play the guitar in exchange for Terrence tiling Dale’s kitchen floor,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Dale is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Terrence is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Dale and Terrence are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Dale nor Terrence are made better off by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012.01.2 -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Senator Bright, who understands economic principles, is trying to convince workers in her district that trade with other countries is beneficial. Senator Bright should argue that trade can be beneficial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it allows us to obtain things that we couldn't make for ourselves.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it allows specialization, which increases total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us if we can gain and the others involved in the trade 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only a limited number of circumstances because others are typically self-interested.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013.01.2 -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a country that has a high level of output per person agrees to trade with a country that has a low level of output per person. Which country can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one with a low level of output per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one with a high level of output per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014.01.2 -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a country that has a high average wage level agrees to trade with a country that has a low average wage level. Which country can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one with a low level of output per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one with a high level of output per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015.01.2 -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Country A has a high average wage level and a high level of output per person, while Country B has a low average wage level and a low level of output per person. Which country can benefit from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Country A can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Country B can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Country A and Country B can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Country A nor Country B can benefit.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016.01.2 -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Trade between countries tends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both competition and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competition and increase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competition and reduce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both competition and 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017.01.2 -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specialization, which increases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specialization, which reduces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specialization, which increases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specialization, which reduces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018.01.2 -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Trade makes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and reduces the variety of goods and services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but raises the variety of goods and services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but reduces the variety of goods and services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and raises the variety of goods and services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019.01.2 -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United States trades with China,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countries will likely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United States will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China will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country will benefit.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020.01.2 -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Ukraine trades with Italy,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countries are likely made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Italy benefits since Ukraine can produce all goods at a higher level of quality than Italy.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Ukraine benefits since Italy’s low wages guarantee that Italian firms will be profitable regardless of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country will benefit since Ukraine is more efficient than Italy in the production of all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021.01.2 -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Benefits from trade would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of people and nations to specialize.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greater variety of goods and services becoming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022.01.2 -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planning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guiding economic activity. Today many countries that had this system have abandoned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guiding economic activity. Today many countries that did not have this system have implemented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guiding economic activity. Today many countries that had this system have abandoned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guiding economic activity. Today many countries that did not have this system have implemented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023.01.2 -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 communism, central planners decide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goods and services will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will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 will produce and consume the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024.01.2 -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market economies have over centrally-planned economies is that market economies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an equal distribution of goods and services to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a significant role for government in the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solve the problem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more 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025.01.2 -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principles of economics suggest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seldom, if ever, a good way to organize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become involved in markets when trade between countries is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become involved in markets when those markets fail to produce efficient or fair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026.01.2 -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characterizes a basic difference between market economies and centrally planned economies?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relies more upon prices to allocate resources when the economy is centrally-planned than when it is market-based.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self-interest of households is reflected more fully in the outcome of a centrally-planned economy than in the outcome of 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plays a larger role in the economic affairs of a market economy than in the economic affairs of a centrally planned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027.01.2 -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economies are distinguished from other types of economies largely on the basis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political affiliations of government officials.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by which government officials are elected or appointed.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ways in which scarce resources are allocated.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retail outlets available to consumers.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028.01.2 -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collapse of communism in the Soviet Union and Eastern Europe took place mainly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029.01.2 -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of the former Soviet Union is best described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primitive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hybrid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centrally-planned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030.01.2 -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Communist countries worked under the premise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when left on their own without government intervention, will find the best use of available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planners were in the best position to determine the allocation of scarce resources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and firms, guided by an “invisible hand,” could achieve the most efficient allocation of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allowing the market forces of supply and demand to operate with no government intervention would achieve the most efficient allocation of scarce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031.01.2 -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the collapse of communism, communist countries worked on the premise that economic well-being could be best attained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reliance on prices and individuals’ self-interests.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system of large privately-owned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actions of government central planners.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032.01.2 -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failure of communism in a large number of countries is at least partly explained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those countries relied absolutely on the invisible 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those countries did little or nothing to restrict trade with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lack of information, on the part of central planners in those countries, about tastes and preferences in their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lack of information, on the part of central planners in those countries, about how much authority the government had in affecting economic 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033.01.2 -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only the government can organize economic activity in a way that promotes economic well-being for a country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basic principle regarding individual decisionmaking.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amounts to a denial of one of the basic principles regarding interactions among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supports the idea that the "invisible hand" should guide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promoted by the economist Adam Smith in a well-known 1776 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034.01.2 -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markets is most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usually a good way to organize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usually inferior to central planning as a way to organize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fail and are therefore not an acceptable way to organize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a good way to organize economic activity in developed nations, but not in less developed 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035.01.2 -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observations was made famous by Adam Smith in his book </w:t>
            </w:r>
            <w:r>
              <w:rPr>
                <w:rStyle w:val="DefaultParagraphFont"/>
                <w:rFonts w:ascii="Times New Roman" w:eastAsia="Times New Roman" w:hAnsi="Times New Roman" w:cs="Times New Roman"/>
                <w:b w:val="0"/>
                <w:bCs w:val="0"/>
                <w:i/>
                <w:iCs/>
                <w:smallCaps w:val="0"/>
                <w:color w:val="000000"/>
                <w:sz w:val="22"/>
                <w:szCs w:val="22"/>
                <w:bdr w:val="nil"/>
                <w:rtl w:val="0"/>
              </w:rPr>
              <w:t>The Wealth of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such thing as a free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buy more when prices are low than when prices are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matter how much people earn, they tend to spend more than they earn.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and firms interacting in markets are guided by an "invisible hand" that leads them to desirable market 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036.01.2 -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"invisible hand" was coined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David Ricardo.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Karl Marx.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Benjamin Franklin.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037.01.2 -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businesses.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038.01.2 -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famous observation that households and firms interacting in markets act as if they are guided by an “invisible hand” that leads them to desirable market outcomes comes from whose 1776 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David Ricardo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Thorstein Veblen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Maynard Keynes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039.01.2 -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Adam Smith's book </w:t>
            </w:r>
            <w:r>
              <w:rPr>
                <w:rStyle w:val="DefaultParagraphFont"/>
                <w:rFonts w:ascii="Times New Roman" w:eastAsia="Times New Roman" w:hAnsi="Times New Roman" w:cs="Times New Roman"/>
                <w:b w:val="0"/>
                <w:bCs w:val="0"/>
                <w:i/>
                <w:iCs/>
                <w:smallCaps w:val="0"/>
                <w:color w:val="000000"/>
                <w:sz w:val="22"/>
                <w:szCs w:val="22"/>
                <w:bdr w:val="nil"/>
                <w:rtl w:val="0"/>
              </w:rPr>
              <w:t>The Wealth of Nations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published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040.01.2 -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Both </w:t>
            </w:r>
            <w:r>
              <w:rPr>
                <w:rStyle w:val="DefaultParagraphFont"/>
                <w:rFonts w:ascii="Times New Roman" w:eastAsia="Times New Roman" w:hAnsi="Times New Roman" w:cs="Times New Roman"/>
                <w:b w:val="0"/>
                <w:bCs w:val="0"/>
                <w:i/>
                <w:iCs/>
                <w:smallCaps w:val="0"/>
                <w:color w:val="000000"/>
                <w:sz w:val="22"/>
                <w:szCs w:val="22"/>
                <w:bdr w:val="nil"/>
                <w:rtl w:val="0"/>
              </w:rPr>
              <w:t>The Wealth of Nations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Declaration of Independence share the point of view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person is entitled to life, liberty, and the pursuit of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are best left to their own devices without the government guiding their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plays a central role in organizing 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human nature a strong legal system is necessary for a market system to survive.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041.01.2 -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directs economic activity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042.01.2 -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central planners made economic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the decisions of households and firms lead to desirable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 that large firms have over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regulations without which the economy would be less 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043.01.2 -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hand's ability to coordinate the decisions of the firms and households in the economy can be hindered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actions that distort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 in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enforcement of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much attention paid to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044.01.2 -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"invisible hand" guides economic activity, prices of products reflect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values that society places on those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costs to society of producing those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values that society places on those products and the costs to society of producing those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when the "invisible hand" guides economic activity, prices of products are set by the government in a manner that is thought to be "fair."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045.01.2 -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works to promote general well-being in the economy primarily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political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people’s pursuit of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altruism.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046.01.2 -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Adam Smith, the success of decentralized market economies is primarily due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basic benevolence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society's legal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pursuit of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that are forged between business and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047.01.2 -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self-interest of the participants in an economy is guided into promoting general economic self-interest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oikonomos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048.01.2 -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economy in which decisions are guided by prices and individual self-interest, there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to achieve efficiency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need for government intervention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efficiency than would be observed in a centrally-planned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need for a strong legal system to control individual greed than would be needed in a centrally-planned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049.01.2 -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economy, who makes the decisions that guide most economic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and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050.01.2 -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economy, economic activity is guided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public-interest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and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051.01.2 -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decide which firms to work for and what to buy with their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decide whom to hire and what to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central planner makes decisions about production and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Invisible hand principle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052.01.2 -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apply to a market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decide whom to hire and what to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usually maximizes the income of society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decide which firms to work for and what to buy with their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policies are the primary forces that guide the decisions of firms and households.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053.01.2 -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economy, economic activity is guided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and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Invisible hand principle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054.01.2 -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market economies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economy, no one is looking out for the economic well-being of society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economies are characterized by decentralized decision making and self-interested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economies have proven remarkably successful in promoting overall economic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055.01.2 -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decisions of firms and households are guided by prices and self-interest in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command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centrally-planned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Invisible hand principle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056.01.2 -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For markets to work well, there must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central planner.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abundant, not scarce,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057.01.2 -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Prices usually reflect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value of a good to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cost to society of making a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value of a good to society and the cost to society of making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value of a good to society nor the cost to society of making the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058.01.2 -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Prices direct economic activity in a market economy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influencing the actions of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scarcity of the goods and services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opportunity cost of goods and services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allocating goods and services in the most equitable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Invisible hand principle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059.01.2 -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 friend of yours asks you why market prices are better than government-determined prices. Because you understand economic principles, you say that market-determined prices are better because they generally reflect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a good to society, but not the cost of making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making a good to society, but not its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value of a good to society and the cost of making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value of a good to society nor the cost of making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060.01.2 -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were to intervene in a market economy and fix the price of visiting a health care provider below the market price, then we would expect, relative to the market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visits people want to make and an increase in the number of visits health care providers want to provide.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visits people want to make and a decrease in the number of visits health care providers want to provide.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visits people want to make and an increase in the number of visits health care providers want to provide.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visits people want to make and a decrease in the number of visits health care providers want to provide.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061.01.2 -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were to intervene and set the rent for apartments in New York City below the market rent, then we would expect, relative to the market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people wanting to live in apartments in New York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people wanting to live in apartments in New York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apartments available for rent in New York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062.01.2 -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were to intervene and set the price of a dozen eggs above the market price, then we would expect, relative to the market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eggs people want to buy and an increase in the number of eggs farmers want to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eggs people want to buy and a decrease in the number of eggs farmers want to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eggs people want to buy and an increase in the number of eggs farmers want to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eggs people want to buy and a decrease in the number of eggs farmers want to sell.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063.01.2 -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were to intervene and set a wage for unskilled labor above the market wage, then we would expect, relative to the market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unskilled jobs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unskilled jobs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workers wanting unskilled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064.01.2 -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prevents prices from adjusting naturally to supply and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equates the amount buyers want to buy with the amount sellers want to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adversely affects the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improves equality and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improves efficiency but reduces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065.01.2 -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One reason we need government, even in a market economy,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insufficient market power in the absence of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rights are too strong in the absence of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is not perfect.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066.01.2 -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of an individual to own and exercise control over scarce resources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067.01.2 -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enforces property rights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requiring property owners to pay property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police and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forcing people to own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public parks and recreation facilities.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068.01.2 -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that formerly produced music CDs went out of business because too many potential customers bought illegally-produced copies of the CDs instead of buying the product directly from the company. This instance serves as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inefficient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inadequate enforcement of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at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069.01.2 -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which of the following problems can well-designed public policy enhance economic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externalities and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 but not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 but not externalities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externalities nor market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070.01.2 -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be able to improve either economic efficiency or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be able to improve economic efficiency but cannot improve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be able to improve equality but cannot improve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improve either equality or economic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071.01.2 -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To say that government intervenes in the economy to promote efficiency is to say that government is attempting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more fair distribution of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way in which the economic pie is divided.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enlarge the economic pie.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072.01.2 -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To say that government intervenes in the economy to promote equality is to say that government is aiming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more fair distribution of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ingredients that are used to “bake” the economic pie.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enlarge the economic pie.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073.01.2 -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reduce economic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 that encourage lawsuits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policies that redistribute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policies that impose significant restrictions on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074.01.2 -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rationale for government involvement in a market economy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sometimes fail to produce a fair distribution of economic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sometimes fail to produce an efficient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rights have to be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075.01.2 -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used to describe a situation in which markets do not allocate resources efficiently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meltdown.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the invisible hand.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076.01.2 -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market failure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in which the market on its own fails to allocate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unsuccessful advertising campaign which reduces demand for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in which competition among firms becomes ruthless.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firm that is forced out of business because of losses.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077.01.2 -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economists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generally regard as a legitimate reason for the government to intervene in a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enforce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protect an industry from foreign competition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078.01.2 -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lead to market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 and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 but not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 but not externalities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externalities nor market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079.01.2 -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Causes of market failure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 and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 and incorrect forecasts of consumer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 and 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incorrect forecasts of consumer demand and foreign competition.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080.01.2 -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 can be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consumer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equilibrium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 and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prices and foreign competition.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081.01.2 -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Thousands of people develop lung cancer from second-hand exposure to cigarette smoke.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an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market failure in this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082.01.2 -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A species of snakes became extinct due to pollution in a river where the snakes once lived.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an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market failure in this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083.01.2 -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"market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means the same thing as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the dissolution of a market when firms decide to quit producing a certain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the failure of a market to produce an efficient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government's failure to enforce the property rights of households or firms that participate in a certain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084.01.2 -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externality is present in a market, economic efficiency may be enhanced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market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weaker property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085.01.2 -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an externality is the impact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bad weather on the income of 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personal income tax on a person's ability to purchase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pollution from a factory on the health of people in the vicinity of the factory.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in health care costs on the health of individuals in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9"/>
              <w:gridCol w:w="6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ECON.MANK.215 - Given a scenario, identify if an externality is present.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086.01.2 -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externality?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Annie purchases a new 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Antonio’s dog barks loudly during the night, waking his neighbors.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Harold sells a book to Cathy, who reads the book and then gives it to James as a gift.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Gloria watches a scary movie.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9"/>
              <w:gridCol w:w="6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ECON.MANK.215 - Given a scenario, identify if an externality is present.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087.01.2 -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willingness of citizens to pay for vaccinations does not include the benefit society receives from having vaccinated citizens who cannot transmit an illness to others. This extra benefit society gets from vaccinating its citizens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9"/>
              <w:gridCol w:w="6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ECON.MANK.215 - Given a scenario, identify if an externality is present.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088.01.2 -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an electric power plant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bear the entire cost of the pollution it emits, it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emit any pollution so as to avoid the entire cost of the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emit lower levels of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emit an acceptable level of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emit too much pollution.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089.01.2 -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Laws that restrict the smoking of cigarettes in public places are examples of government intervention that is intended to reduce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090.01.2 -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externality?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paper mill dumps waste into the 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neighbor’s loud music disrupts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drunk driver causes an accident that injures another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9"/>
              <w:gridCol w:w="6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ECON.MANK.215 - Given a scenario, identify if an externality is present.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091.01.2 -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activities will most likely impose an external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athlete works out at a gym.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secretary smokes a cigarette in a crowded break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young mother pushes her baby in a stroller.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construction worker eats a hotdog during his lunch break.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9"/>
              <w:gridCol w:w="6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ECON.MANK.215 - Given a scenario, identify if an externality is present.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092.01.2 -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activities will most likely impose an external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Betty plants flowers in her garden.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Bonnie gets a flu vaccine.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Bridget drives her car after having too much alcohol to drink.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Becky buys a new flat screen television.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9"/>
              <w:gridCol w:w="6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ECON.MANK.215 - Given a scenario, identify if an externality is present.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093.01.2 -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activities will most likely result in an external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college student buys a deck of cards to play solitaire in her dorm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elderly woman plants a flower garden on the vacant lot next to her 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 purchases a book to read on a business trip.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ten-year-old uses his allowance to buy new Nike shoes.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9"/>
              <w:gridCol w:w="6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ECON.MANK.215 - Given a scenario, identify if an externality is present.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094.01.2 -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activities will most likely result in an external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Ted purchases a dilapidated house and cleans up the yard and exterior of the 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 purchases an iPhone and downloads new apps.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Terri purchases a new SUV and drives it to work every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purchases a suit and wears it on his interviews.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9"/>
              <w:gridCol w:w="6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ECON.MANK.215 - Given a scenario, identify if an externality is present.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Public economics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095.01.2 -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single person (or small group) has the ability to influence market prices, there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lack of property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096.01.2 -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 refers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of a single person or small group to influence market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of a person or small group to successfully market new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of the government to regulate a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importance of a certain market in relation to the overall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097.01.2 -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firms is likely to have the greatest market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electric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farmer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grocery store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local electronics retailer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098.01.2 -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firms is most likely to have market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grocery store in a metropolitan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convenience store in a suburb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pub in a college town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only gasoline station in a rural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099.01.2 -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firm with market power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delicatessen in 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cable TV provider in Tulsa.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clothing store in Chicago.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farm in Kansas.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100.01.2 -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diamonds is high, in part because the majority of the world’s diamonds are controlled by a single firm.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an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market failure in this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Air pollution from burning fossil fuels causes damages to crops and public health.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an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market failure in this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9"/>
              <w:gridCol w:w="6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ECON.MANK.215 - Given a scenario, identify if an externality is present.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Water pollution from pulp and paper mills harms plants, animals, and humans.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an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market failure in this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9"/>
              <w:gridCol w:w="6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ECON.MANK.215 - Given a scenario, identify if an externality is present.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Mary and Martha both can make cookies and cakes of the same quality, though Mary can make more of both cookies and cakes per hour than Martha. With the bake-sale quickly approaching, they want to make as many cookies and cakes as possible. In which of the following situations will the most cookies and cakes be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 makes as many cookies and cakes as she can, while Martha does nothing.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Martha makes as many cookies and cakes as she can, while Mary does nothing.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 and Martha both specialize in what they are better at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not enough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ECON.MANK.074 - Determine the gains from trade for two producers with different productivity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ECON.MANK.089 - Evaluate the potential gains from trade using comparative and absolute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Gains from trade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Comparative advantage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Absolute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104.01.2 -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Adam Smith's insight was that prices adjust to guide individual buyers and sellers to reach outcomes where, in many cases,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 is minimized for buyers.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reduced for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well-being of society is maximized.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 of production is maximized.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ECON.MANK.110 - Explain how prices allocate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105.01.2 -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how  the "invisible hand" influences economic activity through prices when a product has lower demand than supply?​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must decrease, causing more buyers to buy and less sellers to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must decrease, causing more buyers to buy and more sellers to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must increase, causing less buyers to buy and more sellers to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must increase, causing less buyers to buy and less sellers to sell.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ECON.MANK.110 - Explain how prices allocate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106.01.2 - MC - MANK08</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 1.2: MC - How People Interact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Anita verma</vt:lpwstr>
  </property>
</Properties>
</file>