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Modified True / False</w:t>
            </w:r>
          </w:p>
        </w:tc>
      </w:tr>
    </w:tbl>
    <w:p>
      <w:pPr>
        <w:shd w:val="clear" w:color="auto" w:fill="FFFFFF"/>
        <w:bidi w:val="0"/>
        <w:spacing w:after="9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four elements that make up more than 96% of the weight of living organisms are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oxygen, carbon, hydrogen and calcium.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40"/>
              <w:gridCol w:w="64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False - </w:t>
                  </w:r>
                  <w:r>
                    <w:rPr>
                      <w:rStyle w:val="DefaultParagraphFont"/>
                      <w:rFonts w:ascii="Times New Roman" w:eastAsia="Times New Roman" w:hAnsi="Times New Roman" w:cs="Times New Roman"/>
                      <w:b w:val="0"/>
                      <w:bCs w:val="0"/>
                      <w:i w:val="0"/>
                      <w:iCs w:val="0"/>
                      <w:smallCaps w:val="0"/>
                      <w:color w:val="000000"/>
                      <w:sz w:val="22"/>
                      <w:szCs w:val="22"/>
                      <w:bdr w:val="nil"/>
                      <w:rtl w:val="0"/>
                    </w:rPr>
                    <w:t>oxygen, carbon, hydrogen and nitrogen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The Organization of Matter: Elements and Atoms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DYNS.RUSS.17.02.1.1 - Describe the elemental composition of living organisms.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Carbon dioxide is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an element.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79"/>
              <w:gridCol w:w="63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False - </w:t>
                  </w:r>
                  <w:r>
                    <w:rPr>
                      <w:rStyle w:val="DefaultParagraphFont"/>
                      <w:rFonts w:ascii="Times New Roman" w:eastAsia="Times New Roman" w:hAnsi="Times New Roman" w:cs="Times New Roman"/>
                      <w:b w:val="0"/>
                      <w:bCs w:val="0"/>
                      <w:i w:val="0"/>
                      <w:iCs w:val="0"/>
                      <w:smallCaps w:val="0"/>
                      <w:color w:val="000000"/>
                      <w:sz w:val="22"/>
                      <w:szCs w:val="22"/>
                      <w:bdr w:val="nil"/>
                      <w:rtl w:val="0"/>
                    </w:rPr>
                    <w:t>a compound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The Organization of Matter: Elements and Atoms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DYNS.RUSS.17.02.1.2 - Describe atoms, molecules, elements, and compounds.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Hydrogen, atomic number 1, has 3 isotopes, </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1</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H, </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H, </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H. </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1</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H is comprised of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one proton, one neutron and one electron.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90"/>
              <w:gridCol w:w="66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False - </w:t>
                  </w:r>
                  <w:r>
                    <w:rPr>
                      <w:rStyle w:val="DefaultParagraphFont"/>
                      <w:rFonts w:ascii="Times New Roman" w:eastAsia="Times New Roman" w:hAnsi="Times New Roman" w:cs="Times New Roman"/>
                      <w:b w:val="0"/>
                      <w:bCs w:val="0"/>
                      <w:i w:val="0"/>
                      <w:iCs w:val="0"/>
                      <w:smallCaps w:val="0"/>
                      <w:color w:val="000000"/>
                      <w:sz w:val="22"/>
                      <w:szCs w:val="22"/>
                      <w:bdr w:val="nil"/>
                      <w:rtl w:val="0"/>
                    </w:rPr>
                    <w:t>one proton, one electron and no neutrons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Atomic Structure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DYNS.RUSS.17.02.2.1 - Summarize the constitution and properties of atoms and their isotopes.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Atoms with atomic numbers between lithium and neon have two energy levels.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84"/>
              <w:gridCol w:w="65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Atomic Structure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DYNS.RUSS.17.02.2.2 - Illustrate the arrangement of electrons around an atomic nucleus.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representation of hydrogen gas, H-H, the dash represents two electrons being shared equally.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59"/>
              <w:gridCol w:w="61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Chemical Bonds and Chemical Reactions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DYNS.RUSS.17.02.3.1 - Compare ionic, covalent, and hydrogen bonds.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Proteins in thermophiles must be stabilized by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van der Waals forces,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because hydrogen bonds cannot be maintained at high temperatures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0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Chemical Bonds and Chemical Reactions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DYNS.RUSS.17.02.3.3 - Describe van der Waals forces.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Ice floats in liquid water because there are, on average,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fewer</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hydrogen bonds between molecules in ice than water, resulting in a lower density.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98"/>
              <w:gridCol w:w="68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False - </w:t>
                  </w:r>
                  <w:r>
                    <w:rPr>
                      <w:rStyle w:val="DefaultParagraphFont"/>
                      <w:rFonts w:ascii="Times New Roman" w:eastAsia="Times New Roman" w:hAnsi="Times New Roman" w:cs="Times New Roman"/>
                      <w:b w:val="0"/>
                      <w:bCs w:val="0"/>
                      <w:i w:val="0"/>
                      <w:iCs w:val="0"/>
                      <w:smallCaps w:val="0"/>
                      <w:color w:val="000000"/>
                      <w:sz w:val="22"/>
                      <w:szCs w:val="22"/>
                      <w:bdr w:val="nil"/>
                      <w:rtl w:val="0"/>
                    </w:rPr>
                    <w:t>more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Hydrogen Bonds and the Properties of Water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DYNS.RUSS.17.02.4.1 - Discuss the role of the hydrogen bond lattice in determining the properties of water.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polarity of water allows it to create a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hydration layer</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that prevents salt from coming back out of solution after it has been dissolved.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01"/>
              <w:gridCol w:w="66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Hydrogen Bonds and the Properties of Water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DYNS.RUSS.17.02.4.2 - Discuss how molecular polarity contributes to the properties of water.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Acid precipitation can have a pH as low as 3.</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5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Water Ionization and Acids, Bases, and Buffers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DYNS.RUSS.17.02.5.2 - Describe the pH scale.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Buffers can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increase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the pH of a solution when acids are added.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10"/>
              <w:gridCol w:w="62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False - </w:t>
                  </w:r>
                  <w:r>
                    <w:rPr>
                      <w:rStyle w:val="DefaultParagraphFont"/>
                      <w:rFonts w:ascii="Times New Roman" w:eastAsia="Times New Roman" w:hAnsi="Times New Roman" w:cs="Times New Roman"/>
                      <w:b w:val="0"/>
                      <w:bCs w:val="0"/>
                      <w:i w:val="0"/>
                      <w:iCs w:val="0"/>
                      <w:smallCaps w:val="0"/>
                      <w:color w:val="000000"/>
                      <w:sz w:val="22"/>
                      <w:szCs w:val="22"/>
                      <w:bdr w:val="nil"/>
                      <w:rtl w:val="0"/>
                    </w:rPr>
                    <w:t>maintain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Water Ionization and Acids, Bases, and Buffers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DYNS.RUSS.17.02.5.3 - Discuss the role of buffers in biological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Multiple Choice</w:t>
            </w:r>
          </w:p>
        </w:tc>
      </w:tr>
    </w:tbl>
    <w:p>
      <w:pPr>
        <w:shd w:val="clear" w:color="auto" w:fill="FFFFFF"/>
        <w:bidi w:val="0"/>
        <w:spacing w:after="9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Four elements, including ____, make up more than 96% of the mass of most living organisms.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sodium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potassium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phosphorus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nitrogen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calcium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40"/>
              <w:gridCol w:w="64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The Organization of Matter: Elements and Atoms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DYNS.RUSS.17.02.1.1 - Describe the elemental composition of living organisms.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A trace element is one found in specific organisms in ____ quantities and is ____ for normal biological functions.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moderate; unnecessary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moderate; vital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small; unnecessary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large; unnecessary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small; vital</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40"/>
              <w:gridCol w:w="64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The Organization of Matter: Elements and Atoms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DYNS.RUSS.17.02.1.1 - Describe the elemental composition of living organisms.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Prolonged iodine deficiency causes ____, a condition in which the thyroid gland enlarges so much that the front of the neck swells significantly.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gout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cancer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goiter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anemia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granuloma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40"/>
              <w:gridCol w:w="64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The Organization of Matter: Elements and Atoms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DYNS.RUSS.17.02.1.1 - Describe the elemental composition of living organisms.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The smallest unit that retains the chemical and physical properties of an element is a(n) 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compound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molecule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neutron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atom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79"/>
              <w:gridCol w:w="63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The Organization of Matter: Elements and Atoms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DYNS.RUSS.17.02.1.2 - Describe atoms, molecules, elements, and compounds.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The substance H</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O is considered to be 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both a molecule and a compound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compound but not a molecule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neither a molecule nor a compound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molecule but not a compound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both a molecule and an 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79"/>
              <w:gridCol w:w="63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The Organization of Matter: Elements and Atoms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DYNS.RUSS.17.02.1.2 - Describe atoms, molecules, elements, and compounds.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The substance O</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considered to be 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both a molecule and a compound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compound but not a molecule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neither a molecule nor a compound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molecule but not a compound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both a molecule and an 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79"/>
              <w:gridCol w:w="63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The Organization of Matter: Elements and Atoms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DYNS.RUSS.17.02.1.2 - Describe atoms, molecules, elements, and compounds.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Diluted acetic acid, CH</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COOH, is commonly called vinegar. How many atoms of hydrogen are present in one molecule of acetic acid?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two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three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four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79"/>
              <w:gridCol w:w="63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The Organization of Matter: Elements and Atoms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DYNS.RUSS.17.02.1.2 - Describe atoms, molecules, elements, and compounds.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Radioactive ____ is commonly used to treat patients with dangerously overactive thyroid glands.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carbon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radium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iodine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thallium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cobalt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90"/>
              <w:gridCol w:w="66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Atomic Structure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DYNS.RUSS.17.02.2.1 - Summarize the constitution and properties of atoms and their isotopes.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An oxygen atom has ____ surrounding a nucleus composed of 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neutrons; electrons and protons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electrons; protons and neutrons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protons and electrons; neutrons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protons; neutrons and electrons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electrons and neutrons; protons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90"/>
              <w:gridCol w:w="66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Atomic Structure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DYNS.RUSS.17.02.2.1 - Summarize the constitution and properties of atoms and their isotopes.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position w:val="-14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height:153.75pt;width:175.5pt">
                  <v:imagedata r:id="rId4" o:title=""/>
                </v:shape>
              </w:pic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Figure 2.1</w:t>
            </w:r>
          </w:p>
        </w:tc>
      </w:tr>
    </w:tbl>
    <w:p>
      <w:pPr>
        <w:shd w:val="clear" w:color="auto" w:fill="FFFFFF"/>
        <w:bidi w:val="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Answer the question using the accompanying figure. The mass number of the atom depicted in the figure is 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90"/>
              <w:gridCol w:w="66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Atomic Structure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Figure 2.1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DYNS.RUSS.17.02.2.1 - Summarize the constitution and properties of atoms and their isotopes.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Analyze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Answer the question using the accompanying figure. The atomic number of the atom depicted in the figure is 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90"/>
              <w:gridCol w:w="66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Atomic Structure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Figure 2.1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DYNS.RUSS.17.02.2.1 - Summarize the constitution and properties of atoms and their isotopes.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Analyze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Answer the question using the accompanying figure. The atom depicted in this figure can form ____ covalent bonds with another atom.</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90"/>
              <w:gridCol w:w="66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Atomic Structure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Figure 2.1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DYNS.RUSS.17.02.2.1 - Summarize the constitution and properties of atoms and their isotopes.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Analyze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three atomic particles are charged?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electrons and protons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neutrons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protons and neutrons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electrons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protons, neutrons, and electrons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90"/>
              <w:gridCol w:w="66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Atomic Structure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DYNS.RUSS.17.02.2.1 - Summarize the constitution and properties of atoms and their isotopes.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Isotopes of the same element differ from each other in the number of 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electrons and protons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neutrons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protons and neutrons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electrons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protons, neutrons, and electrons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90"/>
              <w:gridCol w:w="66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Atomic Structure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DYNS.RUSS.17.02.2.1 - Summarize the constitution and properties of atoms and their isotopes.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A carbon atom with six protons, seven neutrons, and six electrons has a mass number of 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90"/>
              <w:gridCol w:w="66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Atomic Structure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DYNS.RUSS.17.02.2.1 - Summarize the constitution and properties of atoms and their isotopes.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14</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C is heavier than </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12</w:t>
            </w:r>
            <w:r>
              <w:rPr>
                <w:rStyle w:val="DefaultParagraphFont"/>
                <w:rFonts w:ascii="Times New Roman" w:eastAsia="Times New Roman" w:hAnsi="Times New Roman" w:cs="Times New Roman"/>
                <w:b w:val="0"/>
                <w:bCs w:val="0"/>
                <w:i w:val="0"/>
                <w:iCs w:val="0"/>
                <w:smallCaps w:val="0"/>
                <w:color w:val="000000"/>
                <w:sz w:val="22"/>
                <w:szCs w:val="22"/>
                <w:bdr w:val="nil"/>
                <w:rtl w:val="0"/>
              </w:rPr>
              <w:t>C because it has 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9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two more electrons than </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12</w:t>
                  </w: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two more neutrons than </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12</w:t>
                  </w: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two more protons than </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12</w:t>
                  </w: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two more protons and two more electrons than </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12</w:t>
                  </w: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one more proton and one more neutron than </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12</w:t>
                  </w: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90"/>
              <w:gridCol w:w="66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Atomic Structure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DYNS.RUSS.17.02.2.1 - Summarize the constitution and properties of atoms and their isotopes.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When the isotope </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14</w:t>
            </w:r>
            <w:r>
              <w:rPr>
                <w:rStyle w:val="DefaultParagraphFont"/>
                <w:rFonts w:ascii="Times New Roman" w:eastAsia="Times New Roman" w:hAnsi="Times New Roman" w:cs="Times New Roman"/>
                <w:b w:val="0"/>
                <w:bCs w:val="0"/>
                <w:i w:val="0"/>
                <w:iCs w:val="0"/>
                <w:smallCaps w:val="0"/>
                <w:color w:val="000000"/>
                <w:sz w:val="22"/>
                <w:szCs w:val="22"/>
                <w:bdr w:val="nil"/>
                <w:rtl w:val="0"/>
              </w:rPr>
              <w:t>C undergoes radioactive decay, a neutron splits into an electron and a proton, with ejection of the electron. This decay produces an atom of 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iron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carbon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hydrogen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oxygen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nitrogen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90"/>
              <w:gridCol w:w="66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Atomic Structure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DYNS.RUSS.17.02.2.1 - Summarize the constitution and properties of atoms and their isotopes.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An orbital describes the ____ of an electron.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exact location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exact path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most frequent locations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charge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chemical bonds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84"/>
              <w:gridCol w:w="65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Atomic Structure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DYNS.RUSS.17.02.2.2 - Illustrate the arrangement of electrons around an atomic nucleus.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position w:val="-95"/>
              </w:rPr>
              <w:pict>
                <v:shape id="_x0000_i1027" type="#_x0000_t75" style="height:106.5pt;width:133.5pt">
                  <v:imagedata r:id="rId5"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Figure 2.2</w:t>
            </w:r>
          </w:p>
        </w:tc>
      </w:tr>
    </w:tbl>
    <w:p>
      <w:pPr>
        <w:shd w:val="clear" w:color="auto" w:fill="FFFFFF"/>
        <w:bidi w:val="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Answer the question using the accompanying figure. The electrons at the lowest energy level in the neon atom depicted are found in which orbital?</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w:t>
                  </w:r>
                  <w:r>
                    <w:rPr>
                      <w:rStyle w:val="DefaultParagraphFont"/>
                      <w:rFonts w:ascii="Times New Roman" w:eastAsia="Times New Roman" w:hAnsi="Times New Roman" w:cs="Times New Roman"/>
                      <w:b w:val="0"/>
                      <w:bCs w:val="0"/>
                      <w:i/>
                      <w:iCs/>
                      <w:smallCaps w:val="0"/>
                      <w:color w:val="000000"/>
                      <w:sz w:val="22"/>
                      <w:szCs w:val="22"/>
                      <w:bdr w:val="nil"/>
                      <w:rtl w:val="0"/>
                    </w:rPr>
                    <w: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2</w:t>
                  </w:r>
                  <w:r>
                    <w:rPr>
                      <w:rStyle w:val="DefaultParagraphFont"/>
                      <w:rFonts w:ascii="Times New Roman" w:eastAsia="Times New Roman" w:hAnsi="Times New Roman" w:cs="Times New Roman"/>
                      <w:b w:val="0"/>
                      <w:bCs w:val="0"/>
                      <w:i/>
                      <w:iCs/>
                      <w:smallCaps w:val="0"/>
                      <w:color w:val="000000"/>
                      <w:sz w:val="22"/>
                      <w:szCs w:val="22"/>
                      <w:bdr w:val="nil"/>
                      <w:rtl w:val="0"/>
                    </w:rPr>
                    <w: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2</w:t>
                  </w:r>
                  <w:r>
                    <w:rPr>
                      <w:rStyle w:val="DefaultParagraphFont"/>
                      <w:rFonts w:ascii="Times New Roman" w:eastAsia="Times New Roman" w:hAnsi="Times New Roman" w:cs="Times New Roman"/>
                      <w:b w:val="0"/>
                      <w:bCs w:val="0"/>
                      <w:i/>
                      <w:iCs/>
                      <w:smallCaps w:val="0"/>
                      <w:color w:val="000000"/>
                      <w:sz w:val="22"/>
                      <w:szCs w:val="22"/>
                      <w:bdr w:val="nil"/>
                      <w:rtl w:val="0"/>
                    </w:rPr>
                    <w:t>p</w:t>
                  </w:r>
                  <w:r>
                    <w:rPr>
                      <w:rStyle w:val="DefaultParagraphFont"/>
                      <w:rFonts w:ascii="Times New Roman" w:eastAsia="Times New Roman" w:hAnsi="Times New Roman" w:cs="Times New Roman"/>
                      <w:b w:val="0"/>
                      <w:bCs w:val="0"/>
                      <w:i w:val="0"/>
                      <w:iCs w:val="0"/>
                      <w:smallCaps w:val="0"/>
                      <w:color w:val="000000"/>
                      <w:sz w:val="22"/>
                      <w:szCs w:val="22"/>
                      <w:bdr w:val="nil"/>
                      <w:rtl w:val="0"/>
                    </w:rPr>
                    <w:t>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2</w:t>
                  </w:r>
                  <w:r>
                    <w:rPr>
                      <w:rStyle w:val="DefaultParagraphFont"/>
                      <w:rFonts w:ascii="Times New Roman" w:eastAsia="Times New Roman" w:hAnsi="Times New Roman" w:cs="Times New Roman"/>
                      <w:b w:val="0"/>
                      <w:bCs w:val="0"/>
                      <w:i/>
                      <w:iCs/>
                      <w:smallCaps w:val="0"/>
                      <w:color w:val="000000"/>
                      <w:sz w:val="22"/>
                      <w:szCs w:val="22"/>
                      <w:bdr w:val="nil"/>
                      <w:rtl w:val="0"/>
                    </w:rPr>
                    <w:t>p</w:t>
                  </w:r>
                  <w:r>
                    <w:rPr>
                      <w:rStyle w:val="DefaultParagraphFont"/>
                      <w:rFonts w:ascii="Times New Roman" w:eastAsia="Times New Roman" w:hAnsi="Times New Roman" w:cs="Times New Roman"/>
                      <w:b w:val="0"/>
                      <w:bCs w:val="0"/>
                      <w:i w:val="0"/>
                      <w:iCs w:val="0"/>
                      <w:smallCaps w:val="0"/>
                      <w:color w:val="000000"/>
                      <w:sz w:val="22"/>
                      <w:szCs w:val="22"/>
                      <w:bdr w:val="nil"/>
                      <w:rtl w:val="0"/>
                    </w:rPr>
                    <w: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2</w:t>
                  </w:r>
                  <w:r>
                    <w:rPr>
                      <w:rStyle w:val="DefaultParagraphFont"/>
                      <w:rFonts w:ascii="Times New Roman" w:eastAsia="Times New Roman" w:hAnsi="Times New Roman" w:cs="Times New Roman"/>
                      <w:b w:val="0"/>
                      <w:bCs w:val="0"/>
                      <w:i/>
                      <w:iCs/>
                      <w:smallCaps w:val="0"/>
                      <w:color w:val="000000"/>
                      <w:sz w:val="22"/>
                      <w:szCs w:val="22"/>
                      <w:bdr w:val="nil"/>
                      <w:rtl w:val="0"/>
                    </w:rPr>
                    <w:t>p</w:t>
                  </w:r>
                  <w:r>
                    <w:rPr>
                      <w:rStyle w:val="DefaultParagraphFont"/>
                      <w:rFonts w:ascii="Times New Roman" w:eastAsia="Times New Roman" w:hAnsi="Times New Roman" w:cs="Times New Roman"/>
                      <w:b w:val="0"/>
                      <w:bCs w:val="0"/>
                      <w:i w:val="0"/>
                      <w:iCs w:val="0"/>
                      <w:smallCaps w:val="0"/>
                      <w:color w:val="000000"/>
                      <w:sz w:val="22"/>
                      <w:szCs w:val="22"/>
                      <w:bdr w:val="nil"/>
                      <w:rtl w:val="0"/>
                    </w:rPr>
                    <w:t>z</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84"/>
              <w:gridCol w:w="65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Atomic Structure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Figure 2.2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DYNS.RUSS.17.02.2.2 - Illustrate the arrangement of electrons around an atomic nucleus.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Answer the question using the accompanying figure. All of the orbitals shown in the neon atom are completely filled with electrons. How many electrons does this neon atom have?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84"/>
              <w:gridCol w:w="65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Atomic Structure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Figure 2.2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DYNS.RUSS.17.02.2.2 - Illustrate the arrangement of electrons around an atomic nucleus.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Evaluate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Sodium has one valence electron in its third energy level. To reach a stable energy configuration, sodium will tend to____.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take up an electron from another atom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move its valence electron to the second energy shell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give up an electron to another atom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share its valence electron with another atom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move an electron from the second energy level to the valence shell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50"/>
              <w:gridCol w:w="65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Atomic Structure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DYNS.RUSS.17.02.2.3 - Explain how electrons determine the chemical properties of atoms.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element is most likely to share electrons with other atoms in joint orbitals?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chlorine (7 valence electrons)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calcium (2 valence electrons)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argon (8 valence electrons)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carbon (4 valence electrons)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potassium (1 valence electron)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50"/>
              <w:gridCol w:w="65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Atomic Structure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DYNS.RUSS.17.02.2.3 - Explain how electrons determine the chemical properties of atoms.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Analyze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element is likely to be chemically unreactive?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chlorine (7 valence electrons)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calcium (2 valence electrons)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argon (8 valence electrons)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carbon (4 valence electrons)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potassium (1 valence electron)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50"/>
              <w:gridCol w:w="65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Atomic Structure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DYNS.RUSS.17.02.2.3 - Explain how electrons determine the chemical properties of atoms.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Analyze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element is most likely to accept an electron from another atom?</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chlorine (7 valence electrons)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calcium (2 valence electrons)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neon (8 valence electrons)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carbon (4 valence electrons)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potassium (1 valence electron)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50"/>
              <w:gridCol w:w="65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Atomic Structure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DYNS.RUSS.17.02.2.3 - Explain how electrons determine the chemical properties of atoms.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Analyze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The attraction between Na</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cations and Cl</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anions form ____ that hold the ions together in the compound NaCl.</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polar covalent bonds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van der Waals forces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ionic bonds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hydrogen bonds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nonpolar covalent bonds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59"/>
              <w:gridCol w:w="61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Chemical Bonds and Chemical Reactions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DYNS.RUSS.17.02.3.1 - Compare ionic, covalent, and hydrogen bonds.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Metallic ions such as Ca</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Na</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and Fe</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readily form 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polar covalent bonds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van der Waals forces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ionic bonds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hydrogen bonds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nonpolar covalent bonds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59"/>
              <w:gridCol w:w="61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Chemical Bonds and Chemical Reactions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DYNS.RUSS.17.02.3.1 - Compare ionic, covalent, and hydrogen bonds.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The chemical bonds that are formed when atoms share electrons equally are called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polar covalent bonds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van der Waals forces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ionic bonds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hydrogen bonds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nonpolar covalent bonds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59"/>
              <w:gridCol w:w="61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Chemical Bonds and Chemical Reactions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DYNS.RUSS.17.02.3.1 - Compare ionic, covalent, and hydrogen bonds.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Electronegativity is the tendency of an atom to attract ____ to itself in a chemical bond.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neutrons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protons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electrons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delta forces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polar associations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59"/>
              <w:gridCol w:w="61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Chemical Bonds and Chemical Reactions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DYNS.RUSS.17.02.3.1 - Compare ionic, covalent, and hydrogen bonds.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The chemical linkages that exert an attractive force over the greatest distance are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polar covalent bonds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van der Waals forces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ionic bonds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hydrogen bonds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nonpolar covalent bonds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59"/>
              <w:gridCol w:w="61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Chemical Bonds and Chemical Reactions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DYNS.RUSS.17.02.3.1 - Compare ionic, covalent, and hydrogen bonds.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Chemical bonds that are formed when one atom with a partial positive charge (created from unequal sharing of electrons) is electrically attracted to another atom with a partial negative charge (also created from unequal sharing of electrons) are called 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polar covalent bonds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van der Waals forces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ionic bonds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hydrogen bonds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nonpolar covalent bonds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34"/>
              <w:gridCol w:w="65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Chemical Bonds and Chemical Reactions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DYNS.RUSS.17.02.3.2 - Discuss polar and nonpolar bonds and molecular associations.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Molecules such as H-H and O=O are held together by 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polar covalent bonds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van der Waals forces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ionic bonds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hydrogen bonds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nonpolar covalent bonds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34"/>
              <w:gridCol w:w="65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Chemical Bonds and Chemical Reactions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DYNS.RUSS.17.02.3.2 - Discuss polar and nonpolar bonds and molecular associations.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Analyze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position w:val="-34"/>
              </w:rPr>
              <w:pict>
                <v:shape id="_x0000_i1028" type="#_x0000_t75" style="height:45.75pt;width:159pt">
                  <v:imagedata r:id="rId6"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Figure 2.3</w:t>
            </w:r>
          </w:p>
        </w:tc>
      </w:tr>
    </w:tbl>
    <w:p>
      <w:pPr>
        <w:shd w:val="clear" w:color="auto" w:fill="FFFFFF"/>
        <w:bidi w:val="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Answer the question using the accompanying figure. The molecule shown is held together by 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polar covalent bonds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van der Waals forces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ionic bonds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hydrogen bonds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nonpolar covalent bonds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34"/>
              <w:gridCol w:w="65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Chemical Bonds and Chemical Reactions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Figure 2.3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DYNS.RUSS.17.02.3.2 - Discuss polar and nonpolar bonds and molecular associations.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A polar covalent bond would be most likely to form between 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atoms with different electronegativities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cations and anions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atoms with partial positive and partial negative charges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atoms with filled valence shells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atoms of the same element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34"/>
              <w:gridCol w:w="65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Chemical Bonds and Chemical Reactions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DYNS.RUSS.17.02.3.2 - Discuss polar and nonpolar bonds and molecular associations.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type of chemical linkage is the weakest?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polar covalent bonds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van der Waals forces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ionic bonds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hydrogen bonds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nonpolar covalent bonds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0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Chemical Bonds and Chemical Reactions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DYNS.RUSS.17.02.3.3 - Describe van der Waals forces.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Geckos are able to cling to vertical walls due to 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polar covalent bonds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van der Waals forces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ionic bonds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hydrogen bonds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nonpolar covalent bonds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0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Chemical Bonds and Chemical Reactions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DYNS.RUSS.17.02.3.3 - Describe van der Waals forces.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In contrast to ionic bonds, covalent bonds 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2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hold atoms together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have distinct, three-dimensional forms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transfer electrons from one atom to another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are rarely broken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are transient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07"/>
              <w:gridCol w:w="69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Chemical Bonds and Chemical Reactions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DYNS.RUSS.17.02.3.4 - Explain the role of chemical bonds in chemical reactions and determining molecular shape.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In a molecule of methane, CH</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2"/>
                <w:szCs w:val="22"/>
                <w:bdr w:val="nil"/>
                <w:rtl w:val="0"/>
              </w:rPr>
              <w:t>, each hydrogen atom shares an orbital with the carbon atom. The total number of shared electrons in CH</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07"/>
              <w:gridCol w:w="69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Chemical Bonds and Chemical Reactions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DYNS.RUSS.17.02.3.4 - Explain the role of chemical bonds in chemical reactions and determining molecular shape.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Analyze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presence of water, nonpolar associations form between molecules or regions of molecules that are 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partially charged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hydrophobic and hydrophilic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hydrophobic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fully charged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hydrophilic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07"/>
              <w:gridCol w:w="69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Chemical Bonds and Chemical Reactions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DYNS.RUSS.17.02.3.4 - Explain the role of chemical bonds in chemical reactions and determining molecular shape.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A mixture of vegetable oil and water will separate into layers because oil is ____ and forms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hydrophobic; nonpolar associations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hydrophilic; nonpolar associations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hydrophilic; polar associations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hydrophobic; polar associations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hydrophobic; ionic associations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07"/>
              <w:gridCol w:w="69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Chemical Bonds and Chemical Reactions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DYNS.RUSS.17.02.3.4 - Explain the role of chemical bonds in chemical reactions and determining molecular shape.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The formation and breaking of bonds between atoms requires 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chemical reaction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van der Walls forces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partial charges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empty valence shell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enzyme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07"/>
              <w:gridCol w:w="69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Chemical Bonds and Chemical Reactions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DYNS.RUSS.17.02.3.4 - Explain the role of chemical bonds in chemical reactions and determining molecular shape.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A molecule of water in the middle of a chunk of ice will usually have ____ hydrogen bonds with other water molecules.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98"/>
              <w:gridCol w:w="68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Hydrogen Bonds and the Properties of Water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DYNS.RUSS.17.02.4.1 - Discuss the role of the hydrogen bond lattice in determining the properties of water.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substance would have the most difficulty entering a water lattice?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table salt (NaCl)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nonpolar molecule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sodium 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proton (H</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electron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98"/>
              <w:gridCol w:w="68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Hydrogen Bonds and the Properties of Water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DYNS.RUSS.17.02.4.1 - Discuss the role of the hydrogen bond lattice in determining the properties of water.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Water has an unusually high boiling point for its molecular weight because water molecules 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are very dense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get much heavier as they are heated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are held to each other by hydrogen bonds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are held together by covalent bonds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form hydration layers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98"/>
              <w:gridCol w:w="68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Hydrogen Bonds and the Properties of Water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DYNS.RUSS.17.02.4.1 - Discuss the role of the hydrogen bond lattice in determining the properties of water.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The hydrogen-bond lattice causes water to have an unusually ____ specific heat, an unusually ____ heat of vaporization and an unusually ____ density in solid form.</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high; high; high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low; low; low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high; low; high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high; high; low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low; low; high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98"/>
              <w:gridCol w:w="68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Hydrogen Bonds and the Properties of Water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DYNS.RUSS.17.02.4.1 - Discuss the role of the hydrogen bond lattice in determining the properties of water.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Water has an important stabilizing effect on temperature in living organisms and their environments because as water absorbs heat, much of the energy is used to ____ instead of raising the temperature.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create hydrogen bonds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create covalent bonds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break surface tension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break hydrogen bonds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create hydration layers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98"/>
              <w:gridCol w:w="68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Hydrogen Bonds and the Properties of Water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DYNS.RUSS.17.02.4.1 - Discuss the role of the hydrogen bond lattice in determining the properties of water.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9825"/>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position w:val="-826"/>
              </w:rPr>
              <w:pict>
                <v:shape id="_x0000_i1029" type="#_x0000_t75" style="height:837.75pt;width:491.25pt">
                  <v:imagedata r:id="rId7"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Figure 2.4</w:t>
            </w:r>
          </w:p>
        </w:tc>
      </w:tr>
    </w:tbl>
    <w:p>
      <w:pPr>
        <w:shd w:val="clear" w:color="auto" w:fill="FFFFFF"/>
        <w:bidi w:val="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The water strider shown in the figure above is able to stand on water because of the ____ of water.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covalent bonds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surface tension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van der Waals forces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density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hydration layer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98"/>
              <w:gridCol w:w="68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Hydrogen Bonds and the Properties of Water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Figure 2.4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DYNS.RUSS.17.02.4.1 - Discuss the role of the hydrogen bond lattice in determining the properties of water.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When water molecules exposed to the air form hydrogen bonds between adjacent water molecules below and beside them, molecules in the upper layer become more resistant to separating from those underneath.  This property of water is known as 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cohesion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adhesion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hydration layer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water lattice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surface tension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98"/>
              <w:gridCol w:w="68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Hydrogen Bonds and the Properties of Water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DYNS.RUSS.17.02.4.1 - Discuss the role of the hydrogen bond lattice in determining the properties of water.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How many calories, as defined in chemistry, are in one calorie, which is the unit used to quantify the amount of energy in the food we eat?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98"/>
              <w:gridCol w:w="68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Hydrogen Bonds and the Properties of Water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DYNS.RUSS.17.02.4.1 - Discuss the role of the hydrogen bond lattice in determining the properties of water.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Multiple hydrogen bonds together stabilize proteins into a spiral structure called a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water lattice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alpha helix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chemical groups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delta minus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delta plus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98"/>
              <w:gridCol w:w="68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Hydrogen Bonds and the Properties of Water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DYNS.RUSS.17.02.4.1 - Discuss the role of the hydrogen bond lattice in determining the properties of water.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position w:val="-171"/>
              </w:rPr>
              <w:pict>
                <v:shape id="_x0000_i1030" type="#_x0000_t75" style="height:183pt;width:189pt">
                  <v:imagedata r:id="rId8"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Figure 2.5</w:t>
            </w:r>
          </w:p>
        </w:tc>
      </w:tr>
    </w:tbl>
    <w:p>
      <w:pPr>
        <w:shd w:val="clear" w:color="auto" w:fill="FFFFFF"/>
        <w:bidi w:val="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The water lattice illustrated in the figure above forms as a result of ____ between water molecules.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covalent bonds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hydrogen bonds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nonpolar interactions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ionic bonds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van der Walls forces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98"/>
              <w:gridCol w:w="68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Hydrogen Bonds and the Properties of Water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Figure 2.5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DYNS.RUSS.17.02.4.1 - Discuss the role of the hydrogen bond lattice in determining the properties of water.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Biological membranes are held together mainly by 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1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hydrogen bonds between lipid molecules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hydration layers over lipid molecules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exclusion of the nonpolar regions of lipids by water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hydrogen bonds between water molecules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surface tension at the interface between layers of water molecules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01"/>
              <w:gridCol w:w="66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Hydrogen Bonds and the Properties of Water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DYNS.RUSS.17.02.4.2 - Discuss how molecular polarity contributes to the properties of water.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A ____ is formed when a ____ is dissolved in a 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solution; solute; solvent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solute; solvent; solution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solution; solvent; solute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solvent; solution; solute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solvent; solute; solution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01"/>
              <w:gridCol w:w="66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Hydrogen Bonds and the Properties of Water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DYNS.RUSS.17.02.4.2 - Discuss how molecular polarity contributes to the properties of water.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When sugar dissolves in water, water is acting as a ____ and the sugar molecules are acting as 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solution; solvents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solute; solutions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solvent; solutes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solute; solvents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solvent; solutions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01"/>
              <w:gridCol w:w="66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Hydrogen Bonds and the Properties of Water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DYNS.RUSS.17.02.4.2 - Discuss how molecular polarity contributes to the properties of water.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When salt dissolves in water, the water molecules form ____ around the Na</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Cl</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ions.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covalent bonds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hydration layers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nonpolar interactions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membranes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ionic bonds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01"/>
              <w:gridCol w:w="66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Hydrogen Bonds and the Properties of Water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DYNS.RUSS.17.02.4.2 - Discuss how molecular polarity contributes to the properties of water.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Water has a molecular weight of 18 g per mole, and glucose has a molecular weight of 180 g per mole. Which masses of water and glucose would have an approximately equal number of molecules?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 g of water and 180 g of glucose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90 g of water and 9 g of glucose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180 g of water and 1 g of glucose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9 g of water and 90 g of glucose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90 g of water and 90 g of glucose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01"/>
              <w:gridCol w:w="66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Hydrogen Bonds and the Properties of Water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DYNS.RUSS.17.02.4.2 - Discuss how molecular polarity contributes to the properties of water.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Analyze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Avogadro's number represents the 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2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number of grams in a mole of substance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number of moles in a gram of substance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number of atoms in one gram of substance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atomic weight of an atom divided by the weight of an atom of that element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weight of an atom of an element divided by the atomic weight of that element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01"/>
              <w:gridCol w:w="66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Hydrogen Bonds and the Properties of Water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DYNS.RUSS.17.02.4.2 - Discuss how molecular polarity contributes to the properties of water.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Ethanol, the alcohol found in wine and beer, has the molecular formula CH</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CH</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OH. What is the molecular weight of ethanol if the atomic weight of C=12, H=1 and O=16?</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29 g/mol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30 g/mol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34 g/mol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45 g/mol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46 g/mol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01"/>
              <w:gridCol w:w="66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Hydrogen Bonds and the Properties of Water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DYNS.RUSS.17.02.4.2 - Discuss how molecular polarity contributes to the properties of water.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The most common isotope of carbon has an atomic number of 6 and a mass number of 12, while the most common isotope of oxygen has an atomic number of 8 and a mass number of 16. A molecule of CO</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made up of these common isotopes has a molecular weight of 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01"/>
              <w:gridCol w:w="66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Hydrogen Bonds and the Properties of Water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DYNS.RUSS.17.02.4.2 - Discuss how molecular polarity contributes to the properties of water.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Analyze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When added to water, a base will act as a(n) ____ and cause the pH of the solution to 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proton acceptor; rise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proton donor; rise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proton acceptor; fall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proton donor; fall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acid; fall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5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Water Ionization and Acids, Bases, and Buffers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DYNS.RUSS.17.02.5.1 - Compare acids and bases.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When added to water at neutral pH (7.0), an acid will 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act as a proton donor, raising the pH of the solution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act as a proton acceptor, raising the pH of the solution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act as a proton donor, lowering the pH of the solution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act as a proton acceptor, lowering the pH of the solution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do nothing since the aqueous solution is neutral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5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Water Ionization and Acids, Bases, and Buffers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DYNS.RUSS.17.02.5.1 - Compare acids and bases.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In water, NaOH almost completely separates into Na</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OH</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ions. Thus, NaOH is _____.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strong acid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strong base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weak acid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weak base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neutral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5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Water Ionization and Acids, Bases, and Buffers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DYNS.RUSS.17.02.5.1 - Compare acids and bases.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Seawater typically is 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highly basic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neutral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somewhat basic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somewhat acidic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highly basic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5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Water Ionization and Acids, Bases, and Buffers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DYNS.RUSS.17.02.5.1 - Compare acids and bases.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A pH of 6 is ____ times more ____ than a pH of 2.</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3; acidic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4; acidic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3; basic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10,000; basic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40; basic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5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Water Ionization and Acids, Bases, and Buffers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DYNS.RUSS.17.02.5.2 - Describe the pH scale.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Pure water has a pH of 7.0, therefore, 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&lt; [OH</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 [OH</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 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[OH</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 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&gt; [OH</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5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Water Ionization and Acids, Bases, and Buffers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DYNS.RUSS.17.02.5.2 - Describe the pH scale.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Lemon juice has a pH of 2.0, therefore, 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&lt; [OH</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 [OH</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 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[OH</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 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&gt; [OH</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5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Water Ionization and Acids, Bases, and Buffers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DYNS.RUSS.17.02.5.2 - Describe the pH scale.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Solution A has a pH of 6 and solution B has a pH of 8. Therefore, 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9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has 10 times greater H</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concentration than 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 has 10 times greater H</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concentration than 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has 100 times greater H</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concentration than 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 has 100 times greater H</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concentration than 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has 1,000 times greater H</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concentration than 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5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Water Ionization and Acids, Bases, and Buffers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DYNS.RUSS.17.02.5.2 - Describe the pH scale.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Without ____, living organisms would often experience major changes in pH in their cells.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buffers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acids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surface tension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nonpolar bonds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bases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10"/>
              <w:gridCol w:w="62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Water Ionization and Acids, Bases, and Buffers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DYNS.RUSS.17.02.5.3 - Discuss the role of buffers in biological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Most pH buffers are 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strong acids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weak acids or weak bases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weak acids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strong bases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strong acids or strong bases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10"/>
              <w:gridCol w:w="62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Water Ionization and Acids, Bases, and Buffers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DYNS.RUSS.17.02.5.3 - Discuss the role of buffers in biological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Consider the equilibrium established in the carbonic acid-bicarbonate buffer system, which maintains pH balance in mammalian blood:</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H</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CO</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 HCO</w:t>
            </w:r>
            <w:r>
              <w:rPr>
                <w:rStyle w:val="DefaultParagraphFont"/>
                <w:rFonts w:ascii="Times New Roman" w:eastAsia="Times New Roman" w:hAnsi="Times New Roman" w:cs="Times New Roman"/>
                <w:b w:val="0"/>
                <w:bCs w:val="0"/>
                <w:i w:val="0"/>
                <w:iCs w:val="0"/>
                <w:smallCaps w:val="0"/>
                <w:color w:val="000000"/>
                <w:sz w:val="22"/>
                <w:szCs w:val="22"/>
                <w:bdr w:val="nil"/>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 H</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During hypoventilation, breathing rate decreases, and therefore elimination of CO</w:t>
            </w:r>
            <w:r>
              <w:rPr>
                <w:rStyle w:val="DefaultParagraphFont"/>
                <w:rFonts w:ascii="Times New Roman" w:eastAsia="Times New Roman" w:hAnsi="Times New Roman" w:cs="Times New Roman"/>
                <w:b w:val="0"/>
                <w:bCs w:val="0"/>
                <w:i w:val="0"/>
                <w:iCs w:val="0"/>
                <w:smallCaps w:val="0"/>
                <w:color w:val="000000"/>
                <w:sz w:val="22"/>
                <w:szCs w:val="22"/>
                <w:bdr w:val="nil"/>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during exhalation decreases. How is optimal blood pH maintained when acid levels increase in our blood from hypoventilating?</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1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excess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H</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from the acid react with</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H</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CO</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to decrease pH level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excess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H</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from the acid react with</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H</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CO</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to increase pH level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excess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H</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from the acid react with</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H</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CO</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to maintain pH level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excess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H</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from the acid react with</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HCO</w:t>
                  </w:r>
                  <w:r>
                    <w:rPr>
                      <w:rStyle w:val="DefaultParagraphFont"/>
                      <w:rFonts w:ascii="Times New Roman" w:eastAsia="Times New Roman" w:hAnsi="Times New Roman" w:cs="Times New Roman"/>
                      <w:b w:val="0"/>
                      <w:bCs w:val="0"/>
                      <w:i w:val="0"/>
                      <w:iCs w:val="0"/>
                      <w:smallCaps w:val="0"/>
                      <w:color w:val="000000"/>
                      <w:sz w:val="22"/>
                      <w:szCs w:val="22"/>
                      <w:bdr w:val="nil"/>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to increase pH level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excess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H</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from the acid react with</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HCO</w:t>
                  </w:r>
                  <w:r>
                    <w:rPr>
                      <w:rStyle w:val="DefaultParagraphFont"/>
                      <w:rFonts w:ascii="Times New Roman" w:eastAsia="Times New Roman" w:hAnsi="Times New Roman" w:cs="Times New Roman"/>
                      <w:b w:val="0"/>
                      <w:bCs w:val="0"/>
                      <w:i w:val="0"/>
                      <w:iCs w:val="0"/>
                      <w:smallCaps w:val="0"/>
                      <w:color w:val="000000"/>
                      <w:sz w:val="22"/>
                      <w:szCs w:val="22"/>
                      <w:bdr w:val="nil"/>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to maintain pH level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10"/>
              <w:gridCol w:w="62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Water Ionization and Acids, Bases, and Buffers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DYNS.RUSS.17.02.5.3 - Discuss the role of buffers in biological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Evaluate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w:t>
            </w:r>
            <w:r>
              <w:rPr>
                <w:rStyle w:val="DefaultParagraphFont"/>
                <w:rFonts w:ascii="Times New Roman" w:eastAsia="Times New Roman" w:hAnsi="Times New Roman" w:cs="Times New Roman"/>
                <w:b w:val="0"/>
                <w:bCs w:val="0"/>
                <w:i w:val="0"/>
                <w:iCs w:val="0"/>
                <w:smallCaps w:val="0"/>
                <w:color w:val="000000"/>
                <w:sz w:val="22"/>
                <w:szCs w:val="22"/>
                <w:bdr w:val="nil"/>
                <w:rtl w:val="0"/>
              </w:rPr>
              <w:t>High levels of carbon dioxide in the atmosphere are causing 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pH of the ocean to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pH of the ocean to decrease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natural buffers in the ocean to die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increased calcification of the coral reefs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increased biodiversity in coral reefs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10"/>
              <w:gridCol w:w="62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Water Ionization and Acids, Bases, and Buffers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DYNS.RUSS.17.02.5.3 - Discuss the role of buffers in biological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Matching</w:t>
            </w:r>
          </w:p>
        </w:tc>
      </w:tr>
    </w:tbl>
    <w:p>
      <w:pPr>
        <w:shd w:val="clear" w:color="auto" w:fill="FFFFFF"/>
        <w:bidi w:val="0"/>
        <w:spacing w:after="9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Match each of the following terms with its correct definition.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
              <w:gridCol w:w="84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Anything that occupies space and has mass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pure substance that cannot be broken down into simpler substances by ordinary chemical or physical techniques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atom with the same number of protons as another atom but a different number of neutrons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locations around an atomic nucleus where an electron occurs most frequently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molecule whose component atoms are different from each other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The Organization of Matter: Elements and Atoms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2.3 Chemical Bonds and Chemical Reactions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2.2 Atomic Structure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Matching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DYNS.RUSS.17.02.1.2 - Describe atoms, molecules, elements, and compounds.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DYNS.RUSS.17.02.2.1 - Summarize the constitution and properties of atoms and their isotopes.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DYNS.RUSS.17.02.3.1 - Compare ionic, covalent, and hydrogen bonds.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DYNS.RUSS.17.2.2.2 - Illustrate the arrangement of electrons around an atomic nucleus.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element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compound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matter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orbital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isotope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 each of the following situations, choose the correct type of chemical bond. Some choices may be used more than once.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0"/>
              <w:gridCol w:w="25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ionic bonds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nonpolar covalent bonds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polar covalent bonds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hydrogen bonds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van der Waals forces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Chemical Bonds and Chemical Reactions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2.4 Hydrogen Bonds and the Properties of Water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Matching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DYNS.RUSS.17.02.3.1 - Compare ionic, covalent, and hydrogen bonds.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DYNS.RUSS.17.02.3.2 - Discuss polar and nonpolar bonds and molecular associations.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DYNS.RUSS.17.02.3.3 - Describe van der Waals forces.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DYNS.RUSS.17.02.4.1 - Discuss the role of the hydrogen bond lattice in determining the properties of water.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Evaluate</w:t>
                  </w:r>
                </w:p>
              </w:tc>
            </w:tr>
          </w:tbl>
          <w:p/>
        </w:tc>
      </w:tr>
    </w:tbl>
    <w:p>
      <w:pPr>
        <w:shd w:val="clear" w:color="auto" w:fill="FFFFFF"/>
        <w:bidi w:val="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Occurs in sodium chloride (NaCl)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weakest of the chemical linkages listed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Generates regions of partial positivity and partial negativity within a molecule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89. </w:t>
            </w:r>
            <w:r>
              <w:rPr>
                <w:rStyle w:val="DefaultParagraphFont"/>
                <w:rFonts w:ascii="Times New Roman" w:eastAsia="Times New Roman" w:hAnsi="Times New Roman" w:cs="Times New Roman"/>
                <w:b w:val="0"/>
                <w:bCs w:val="0"/>
                <w:i w:val="0"/>
                <w:iCs w:val="0"/>
                <w:smallCaps w:val="0"/>
                <w:color w:val="000000"/>
                <w:sz w:val="22"/>
                <w:szCs w:val="22"/>
                <w:bdr w:val="nil"/>
                <w:rtl w:val="0"/>
              </w:rPr>
              <w:t>Characteristic of molecules that contain atoms of only one kind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Forms when atoms gain or lose valence electrons completely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Attraction that arises when the constant movement of electrons, by chance, produces temporary zones of partial positive and partial negative charges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Occurs when electrons are shared unequally between two atoms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Creates a region that is hydrophobic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Occurs between water molecules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Occurs in molecular oxygen (O</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Subjective Short Answer</w:t>
            </w:r>
          </w:p>
        </w:tc>
      </w:tr>
    </w:tbl>
    <w:p>
      <w:pPr>
        <w:shd w:val="clear" w:color="auto" w:fill="FFFFFF"/>
        <w:bidi w:val="0"/>
        <w:spacing w:after="9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96. </w:t>
            </w:r>
            <w:r>
              <w:rPr>
                <w:rStyle w:val="DefaultParagraphFont"/>
                <w:rFonts w:ascii="Times New Roman" w:eastAsia="Times New Roman" w:hAnsi="Times New Roman" w:cs="Times New Roman"/>
                <w:b w:val="0"/>
                <w:bCs w:val="0"/>
                <w:i w:val="0"/>
                <w:iCs w:val="0"/>
                <w:smallCaps w:val="0"/>
                <w:color w:val="000000"/>
                <w:sz w:val="22"/>
                <w:szCs w:val="22"/>
                <w:bdr w:val="nil"/>
                <w:rtl w:val="0"/>
              </w:rPr>
              <w:t>Why is iodine considered a trace element and what is its biological function in humans?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Iodine is 0.0004% of a human’s weight, compared to elements that occur at quantities greater than 0.01%. Iodine is required for proper thyroid gland function. Lack of iodine affects metabolism and growth. In the short-term iodine deficiency results in lethargy, apathy and sensitivity to cold temperatures, in the long-term, iodine deficiency causes a goiter.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The Organization of Matter: Elements and Atoms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DYNS.RUSS.17.02.1.1 - Describe the elemental composition of living organisms.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97. 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how radiometric dating allows scientists to determine the age of a particular fossil.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Radioactive isotopes decay in a very predictable way. By knowing the approximate concentration of a radioisotope that is naturally present, and determining the concentration of the radioisotope in the fossil, you can calculate the length of time that it took for the radioactive isotope to decay to the level in the fossil.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Atomic Structure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DYNS.RUSS.17.02.2.1 - Summarize the constitution and properties of atoms and their isotopes.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Evaluate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98. </w:t>
            </w:r>
            <w:r>
              <w:rPr>
                <w:rStyle w:val="DefaultParagraphFont"/>
                <w:rFonts w:ascii="Times New Roman" w:eastAsia="Times New Roman" w:hAnsi="Times New Roman" w:cs="Times New Roman"/>
                <w:b w:val="0"/>
                <w:bCs w:val="0"/>
                <w:i w:val="0"/>
                <w:iCs w:val="0"/>
                <w:smallCaps w:val="0"/>
                <w:color w:val="000000"/>
                <w:sz w:val="22"/>
                <w:szCs w:val="22"/>
                <w:bdr w:val="nil"/>
                <w:rtl w:val="0"/>
              </w:rPr>
              <w:t>If van der Waals forces are weak, how can geckos utilize these forces to cling to and walk up vertical smooth surfaces?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toes of geckos are covered by millions of hairs (setae). At the tip of each setae are hundreds of thousands of pads, where each pad forms a weak interaction with a smooth surface due to van der Waal forces. Collectively, these forces form strong attractive forces.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Chemical Bonds and Chemical Reactions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DYNS.RUSS.17.02.3.3 - Describe van der Waals forces.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99. 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the difference between cohesion and adhesion, and how they, together, allow water to move upward in plants.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Cohesion is the resistance of a molecules to separate from each other, where adhesion is the ability of molecules to stick to surfaces. Cohesion in water is the resistance to separate due to the hydrogen-bond lattice. Adhesion in water is the ability of hydrogen bonds to form with charged and polar groups associated with surfaces. A water column in a plant is a result of cohesion – water molecules being held together – and maintained by water adhering to the walls of the water conducting tissue (xylem).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Hydrogen Bonds and the Properties of Water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DYNS.RUSS.17.02.4.1 - Discuss the role of the hydrogen bond lattice in determining the properties of water.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100. </w:t>
            </w:r>
            <w:r>
              <w:rPr>
                <w:rStyle w:val="DefaultParagraphFont"/>
                <w:rFonts w:ascii="Times New Roman" w:eastAsia="Times New Roman" w:hAnsi="Times New Roman" w:cs="Times New Roman"/>
                <w:b w:val="0"/>
                <w:bCs w:val="0"/>
                <w:i w:val="0"/>
                <w:iCs w:val="0"/>
                <w:smallCaps w:val="0"/>
                <w:color w:val="000000"/>
                <w:sz w:val="22"/>
                <w:szCs w:val="22"/>
                <w:bdr w:val="nil"/>
                <w:rtl w:val="0"/>
              </w:rPr>
              <w:t>The pH of your stomach is between 1 and 3. Use your knowledge of polar and nonpolar substances to explain why the acids in your stomach do not alter the pH of your blood.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Cells are comprised of a lipid bilayer that excludes hydrophillic substances, including acids. The cells lining the inside of the stomach prevent the acid from moving across the cell membrane into the blood stream.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Hydrogen Bonds and the Properties of Water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DYNS.RUSS.17.02.4.2 - Discuss how molecular polarity contributes to the properties of water.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bl>
          <w:p/>
        </w:tc>
      </w:tr>
    </w:tbl>
    <w:p>
      <w:pPr>
        <w:shd w:val="clear" w:color="auto" w:fill="FFFFFF"/>
        <w:bidi w:val="0"/>
        <w:spacing w:after="75"/>
        <w:jc w:val="left"/>
      </w:pPr>
    </w:p>
    <w:p>
      <w:pPr>
        <w:bidi w:val="0"/>
      </w:pPr>
    </w:p>
    <w:sectPr>
      <w:headerReference w:type="default" r:id="rId9"/>
      <w:footerReference w:type="default" r:id="rId10"/>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56"/>
      <w:gridCol w:w="5324"/>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Cengage Learning Testing,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bidi w:val="0"/>
    </w:pPr>
    <w:r>
      <w:rPr>
        <w:rStyle w:val="DefaultParagraphFont"/>
        <w:rFonts w:ascii="Times New Roman" w:eastAsia="Times New Roman" w:hAnsi="Times New Roman" w:cs="Times New Roman"/>
        <w:b/>
        <w:bCs/>
        <w:strike w:val="0"/>
        <w:color w:val="000000"/>
        <w:sz w:val="22"/>
        <w:szCs w:val="22"/>
        <w:u w:val="single"/>
        <w:bdr w:val="nil"/>
        <w:rtl w:val="0"/>
      </w:rPr>
      <w:t>Chapter 02 - Life - Chemistry - and Water</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1.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jpeg" /><Relationship Id="rId5" Type="http://schemas.openxmlformats.org/officeDocument/2006/relationships/image" Target="media/image2.jpeg" /><Relationship Id="rId6" Type="http://schemas.openxmlformats.org/officeDocument/2006/relationships/image" Target="media/image3.jpeg" /><Relationship Id="rId7" Type="http://schemas.openxmlformats.org/officeDocument/2006/relationships/image" Target="media/image4.jpeg" /><Relationship Id="rId8" Type="http://schemas.openxmlformats.org/officeDocument/2006/relationships/image" Target="media/image5.jpeg" /><Relationship Id="rId9" Type="http://schemas.openxmlformats.org/officeDocument/2006/relationships/header" Target="header1.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02 - Life - Chemistry - and Water</dc:title>
  <cp:revision>0</cp:revision>
</cp:coreProperties>
</file>